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E1C52" w14:textId="77777777" w:rsidR="00F94FEE" w:rsidRPr="00A20396" w:rsidRDefault="00000000">
      <w:pPr>
        <w:pStyle w:val="Kop1"/>
        <w:rPr>
          <w:rFonts w:ascii="Open Sans" w:hAnsi="Open Sans" w:cs="Open Sans"/>
        </w:rPr>
      </w:pPr>
      <w:r w:rsidRPr="00A20396">
        <w:rPr>
          <w:rFonts w:ascii="Open Sans" w:hAnsi="Open Sans" w:cs="Open Sans"/>
        </w:rPr>
        <w:t>Beoordelingsformulier Mondeling Duits - Klas 2 (A2 Niveau)</w:t>
      </w:r>
    </w:p>
    <w:p w14:paraId="22B1522E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Naam leerling: ______________________________________</w:t>
      </w:r>
    </w:p>
    <w:p w14:paraId="07AA60C4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Klas: _____________________________________________</w:t>
      </w:r>
    </w:p>
    <w:p w14:paraId="2E4EFF91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Datum: ___________________________________________</w:t>
      </w:r>
    </w:p>
    <w:p w14:paraId="27AF38A4" w14:textId="77777777" w:rsidR="00F94FEE" w:rsidRPr="00A20396" w:rsidRDefault="00000000">
      <w:pPr>
        <w:pStyle w:val="Kop1"/>
        <w:rPr>
          <w:rFonts w:ascii="Open Sans" w:hAnsi="Open Sans" w:cs="Open Sans"/>
        </w:rPr>
      </w:pPr>
      <w:r w:rsidRPr="00A20396">
        <w:rPr>
          <w:rFonts w:ascii="Open Sans" w:hAnsi="Open Sans" w:cs="Open Sans"/>
        </w:rPr>
        <w:t>Beoordelingscriteria</w:t>
      </w:r>
    </w:p>
    <w:p w14:paraId="081CB2B0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1. De presentatie (Canva/PPP/Prezi o.i.d.) (10 punten)</w:t>
      </w:r>
    </w:p>
    <w:p w14:paraId="4FFFCBE0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• Inhoud: De presentatie bevat duidelijke informatie over het gekozen onderwerp.</w:t>
      </w:r>
      <w:r w:rsidRPr="00A20396">
        <w:rPr>
          <w:rFonts w:cs="Open Sans"/>
        </w:rPr>
        <w:br/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1 (zeer zwak)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2 (onvoldoende)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3 (voldoende)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4 (goed)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5 (uitstekend)</w:t>
      </w:r>
    </w:p>
    <w:p w14:paraId="233D2439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• Visuele ondersteuning: De dia’s zijn overzichtelijk en ondersteunen de mondelinge presentatie.</w:t>
      </w:r>
      <w:r w:rsidRPr="00A20396">
        <w:rPr>
          <w:rFonts w:cs="Open Sans"/>
        </w:rPr>
        <w:br/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1 (zeer zwak)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2 (onvoldoende)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3 (voldoende)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4 (goed)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5 (uitstekend)</w:t>
      </w:r>
    </w:p>
    <w:p w14:paraId="7BA35BFF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• Totaal punten PowerPointpresentatie: _______ / 10</w:t>
      </w:r>
    </w:p>
    <w:p w14:paraId="450D35CE" w14:textId="77777777" w:rsidR="00F94FEE" w:rsidRPr="00A20396" w:rsidRDefault="00000000">
      <w:pPr>
        <w:rPr>
          <w:rFonts w:cs="Open Sans"/>
        </w:rPr>
      </w:pPr>
      <w:r>
        <w:br/>
      </w:r>
      <w:r w:rsidRPr="00A20396">
        <w:rPr>
          <w:rFonts w:cs="Open Sans"/>
        </w:rPr>
        <w:t>2. Uitspraak (10 punten)</w:t>
      </w:r>
    </w:p>
    <w:p w14:paraId="26D5F688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• Correctheid: De woorden worden correct uitgesproken.</w:t>
      </w:r>
      <w:r w:rsidRPr="00A20396">
        <w:rPr>
          <w:rFonts w:cs="Open Sans"/>
        </w:rPr>
        <w:br/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1 (zeer zwak)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2 (onvoldoende)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3 (voldoende)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4 (goed)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5 (uitstekend)</w:t>
      </w:r>
    </w:p>
    <w:p w14:paraId="795F78F3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• Intonatie en vloeiendheid: Het spreken klinkt natuurlijk en zonder lange pauzes.</w:t>
      </w:r>
      <w:r w:rsidRPr="00A20396">
        <w:rPr>
          <w:rFonts w:cs="Open Sans"/>
        </w:rPr>
        <w:br/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1 (zeer zwak)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2 (onvoldoende)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3 (voldoende)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4 (goed)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5 (uitstekend)</w:t>
      </w:r>
    </w:p>
    <w:p w14:paraId="5EAFEF4C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• Totaal punten uitspraak: _______ / 10</w:t>
      </w:r>
    </w:p>
    <w:p w14:paraId="1E7C1B8A" w14:textId="77777777" w:rsidR="00F94FEE" w:rsidRPr="00A20396" w:rsidRDefault="00000000">
      <w:pPr>
        <w:rPr>
          <w:rFonts w:cs="Open Sans"/>
        </w:rPr>
      </w:pPr>
      <w:r>
        <w:br/>
      </w:r>
      <w:r w:rsidRPr="00A20396">
        <w:rPr>
          <w:rFonts w:cs="Open Sans"/>
        </w:rPr>
        <w:t>3. Woordenschat (10 punten)</w:t>
      </w:r>
    </w:p>
    <w:p w14:paraId="1A394A50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• Relevantie: De gebruikte woorden zijn correct en relevant voor de context.</w:t>
      </w:r>
      <w:r w:rsidRPr="00A20396">
        <w:rPr>
          <w:rFonts w:cs="Open Sans"/>
        </w:rPr>
        <w:br/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1 (zeer zwak)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2 (onvoldoende)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3 (voldoende)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4 (goed)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5 (uitstekend)</w:t>
      </w:r>
    </w:p>
    <w:p w14:paraId="22E495FD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• Correctheid: Zinnen zijn grammaticaal juist.</w:t>
      </w:r>
      <w:r w:rsidRPr="00A20396">
        <w:rPr>
          <w:rFonts w:cs="Open Sans"/>
        </w:rPr>
        <w:br/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1 (zeer zwak)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2 (onvoldoende)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3 (voldoende)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4 (goed)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5 (uitstekend)</w:t>
      </w:r>
    </w:p>
    <w:p w14:paraId="365AC3DB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• Totaal punten woordenschat: _______ / 10</w:t>
      </w:r>
    </w:p>
    <w:p w14:paraId="53188432" w14:textId="77777777" w:rsidR="00F94FEE" w:rsidRPr="00A20396" w:rsidRDefault="00000000">
      <w:pPr>
        <w:rPr>
          <w:rFonts w:cs="Open Sans"/>
        </w:rPr>
      </w:pPr>
      <w:r>
        <w:lastRenderedPageBreak/>
        <w:br/>
      </w:r>
      <w:r w:rsidRPr="00A20396">
        <w:rPr>
          <w:rFonts w:cs="Open Sans"/>
        </w:rPr>
        <w:t>4. Mediawijsheid &amp; Bronnengebruik (10 punten)</w:t>
      </w:r>
    </w:p>
    <w:p w14:paraId="6E94519F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• De leerling maakt gebruik van betrouwbare bronnen (website, afbeelding).</w:t>
      </w:r>
      <w:r w:rsidRPr="00A20396">
        <w:rPr>
          <w:rFonts w:cs="Open Sans"/>
        </w:rPr>
        <w:br/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1 (zeer zwak)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2 (onvoldoende)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3 (voldoende)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4 (goed)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5 (uitstekend)</w:t>
      </w:r>
    </w:p>
    <w:p w14:paraId="4B0C2A56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• De leerling laat zien bewust om te gaan met mediakeuzes (gebruik van afbeeldingen en privacy).</w:t>
      </w:r>
      <w:r w:rsidRPr="00A20396">
        <w:rPr>
          <w:rFonts w:cs="Open Sans"/>
        </w:rPr>
        <w:br/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1 (zeer zwak)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2 (onvoldoende)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3 (voldoende)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4 (goed) </w:t>
      </w:r>
      <w:r w:rsidRPr="00A20396">
        <w:rPr>
          <w:rFonts w:ascii="Arial" w:hAnsi="Arial" w:cs="Arial"/>
        </w:rPr>
        <w:t>□</w:t>
      </w:r>
      <w:r w:rsidRPr="00A20396">
        <w:rPr>
          <w:rFonts w:cs="Open Sans"/>
        </w:rPr>
        <w:t xml:space="preserve"> 5 (uitstekend)</w:t>
      </w:r>
    </w:p>
    <w:p w14:paraId="2CC0FC89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• Totaal punten Mediawijsheid: _______ / 10</w:t>
      </w:r>
    </w:p>
    <w:p w14:paraId="02A4DEB4" w14:textId="77777777" w:rsidR="00F94FEE" w:rsidRPr="00A20396" w:rsidRDefault="00000000">
      <w:pPr>
        <w:rPr>
          <w:rFonts w:cs="Open Sans"/>
        </w:rPr>
      </w:pPr>
      <w:r>
        <w:br/>
      </w:r>
      <w:r w:rsidRPr="00A20396">
        <w:rPr>
          <w:rFonts w:cs="Open Sans"/>
        </w:rPr>
        <w:t>Eindtotaal</w:t>
      </w:r>
    </w:p>
    <w:p w14:paraId="0A004515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Totaal punten: _______ / 40</w:t>
      </w:r>
    </w:p>
    <w:p w14:paraId="4766F81E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Eindcijfer: _______</w:t>
      </w:r>
    </w:p>
    <w:p w14:paraId="54497E4A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Feedback</w:t>
      </w:r>
    </w:p>
    <w:p w14:paraId="227EC0EA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Wat ging goed?</w:t>
      </w:r>
      <w:r w:rsidRPr="00A20396">
        <w:rPr>
          <w:rFonts w:cs="Open Sans"/>
        </w:rPr>
        <w:br/>
      </w:r>
      <w:r w:rsidRPr="00A20396">
        <w:rPr>
          <w:rFonts w:cs="Open Sans"/>
        </w:rPr>
        <w:br/>
        <w:t>Wat kan beter?</w:t>
      </w:r>
      <w:r w:rsidRPr="00A20396">
        <w:rPr>
          <w:rFonts w:cs="Open Sans"/>
        </w:rPr>
        <w:br/>
      </w:r>
    </w:p>
    <w:p w14:paraId="73BB974A" w14:textId="77777777" w:rsidR="00F94FEE" w:rsidRPr="00A20396" w:rsidRDefault="00000000">
      <w:pPr>
        <w:rPr>
          <w:rFonts w:cs="Open Sans"/>
        </w:rPr>
      </w:pPr>
      <w:r w:rsidRPr="00A20396">
        <w:rPr>
          <w:rFonts w:cs="Open Sans"/>
        </w:rPr>
        <w:t>Handtekening /afkorting docent: ________________________________</w:t>
      </w:r>
    </w:p>
    <w:sectPr w:rsidR="00F94FEE" w:rsidRPr="00A2039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2112288">
    <w:abstractNumId w:val="8"/>
  </w:num>
  <w:num w:numId="2" w16cid:durableId="1024480610">
    <w:abstractNumId w:val="6"/>
  </w:num>
  <w:num w:numId="3" w16cid:durableId="1634166768">
    <w:abstractNumId w:val="5"/>
  </w:num>
  <w:num w:numId="4" w16cid:durableId="46296120">
    <w:abstractNumId w:val="4"/>
  </w:num>
  <w:num w:numId="5" w16cid:durableId="955328421">
    <w:abstractNumId w:val="7"/>
  </w:num>
  <w:num w:numId="6" w16cid:durableId="134026374">
    <w:abstractNumId w:val="3"/>
  </w:num>
  <w:num w:numId="7" w16cid:durableId="1452170747">
    <w:abstractNumId w:val="2"/>
  </w:num>
  <w:num w:numId="8" w16cid:durableId="463893596">
    <w:abstractNumId w:val="1"/>
  </w:num>
  <w:num w:numId="9" w16cid:durableId="125969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20396"/>
    <w:rsid w:val="00AA1D8D"/>
    <w:rsid w:val="00B47730"/>
    <w:rsid w:val="00CB0664"/>
    <w:rsid w:val="00EE5FF8"/>
    <w:rsid w:val="00F94FE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35CF4F"/>
  <w14:defaultImageDpi w14:val="300"/>
  <w15:docId w15:val="{AB0EF86A-F35F-764C-9032-9A2247A23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693F"/>
    <w:rPr>
      <w:rFonts w:ascii="Open Sans" w:hAnsi="Open Sans"/>
    </w:rPr>
  </w:style>
  <w:style w:type="paragraph" w:styleId="Kop1">
    <w:name w:val="heading 1"/>
    <w:basedOn w:val="Standaard"/>
    <w:next w:val="Standaard"/>
    <w:link w:val="Kop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18BF"/>
  </w:style>
  <w:style w:type="paragraph" w:styleId="Voettekst">
    <w:name w:val="footer"/>
    <w:basedOn w:val="Standaard"/>
    <w:link w:val="Voet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18BF"/>
  </w:style>
  <w:style w:type="paragraph" w:styleId="Geenafstand">
    <w:name w:val="No Spacing"/>
    <w:uiPriority w:val="1"/>
    <w:qFormat/>
    <w:rsid w:val="00FC693F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FC693F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99"/>
    <w:unhideWhenUsed/>
    <w:rsid w:val="00AA1D8D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AA1D8D"/>
  </w:style>
  <w:style w:type="paragraph" w:styleId="Plattetekst2">
    <w:name w:val="Body Text 2"/>
    <w:basedOn w:val="Standaard"/>
    <w:link w:val="Plattetekst2Char"/>
    <w:uiPriority w:val="99"/>
    <w:unhideWhenUsed/>
    <w:rsid w:val="00AA1D8D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rsid w:val="00AA1D8D"/>
  </w:style>
  <w:style w:type="paragraph" w:styleId="Plattetekst3">
    <w:name w:val="Body Text 3"/>
    <w:basedOn w:val="Standaard"/>
    <w:link w:val="Platteteks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rsid w:val="00AA1D8D"/>
    <w:rPr>
      <w:sz w:val="16"/>
      <w:szCs w:val="16"/>
    </w:rPr>
  </w:style>
  <w:style w:type="paragraph" w:styleId="Lijst">
    <w:name w:val="List"/>
    <w:basedOn w:val="Standaard"/>
    <w:uiPriority w:val="99"/>
    <w:unhideWhenUsed/>
    <w:rsid w:val="00AA1D8D"/>
    <w:pPr>
      <w:ind w:left="360" w:hanging="360"/>
      <w:contextualSpacing/>
    </w:pPr>
  </w:style>
  <w:style w:type="paragraph" w:styleId="Lijst2">
    <w:name w:val="List 2"/>
    <w:basedOn w:val="Standaard"/>
    <w:uiPriority w:val="99"/>
    <w:unhideWhenUsed/>
    <w:rsid w:val="00326F90"/>
    <w:pPr>
      <w:ind w:left="720" w:hanging="360"/>
      <w:contextualSpacing/>
    </w:pPr>
  </w:style>
  <w:style w:type="paragraph" w:styleId="Lijst3">
    <w:name w:val="List 3"/>
    <w:basedOn w:val="Standaard"/>
    <w:uiPriority w:val="99"/>
    <w:unhideWhenUsed/>
    <w:rsid w:val="00326F90"/>
    <w:pPr>
      <w:ind w:left="1080" w:hanging="360"/>
      <w:contextualSpacing/>
    </w:pPr>
  </w:style>
  <w:style w:type="paragraph" w:styleId="Lijstopsomteken">
    <w:name w:val="List Bullet"/>
    <w:basedOn w:val="Standaard"/>
    <w:uiPriority w:val="99"/>
    <w:unhideWhenUsed/>
    <w:rsid w:val="00326F90"/>
    <w:pPr>
      <w:numPr>
        <w:numId w:val="1"/>
      </w:numPr>
      <w:contextualSpacing/>
    </w:pPr>
  </w:style>
  <w:style w:type="paragraph" w:styleId="Lijstopsomteken2">
    <w:name w:val="List Bullet 2"/>
    <w:basedOn w:val="Standaard"/>
    <w:uiPriority w:val="99"/>
    <w:unhideWhenUsed/>
    <w:rsid w:val="00326F90"/>
    <w:pPr>
      <w:numPr>
        <w:numId w:val="2"/>
      </w:numPr>
      <w:contextualSpacing/>
    </w:pPr>
  </w:style>
  <w:style w:type="paragraph" w:styleId="Lijstopsomteken3">
    <w:name w:val="List Bullet 3"/>
    <w:basedOn w:val="Standaard"/>
    <w:uiPriority w:val="99"/>
    <w:unhideWhenUsed/>
    <w:rsid w:val="00326F90"/>
    <w:pPr>
      <w:numPr>
        <w:numId w:val="3"/>
      </w:numPr>
      <w:contextualSpacing/>
    </w:pPr>
  </w:style>
  <w:style w:type="paragraph" w:styleId="Lijstnummering">
    <w:name w:val="List Number"/>
    <w:basedOn w:val="Standaard"/>
    <w:uiPriority w:val="99"/>
    <w:unhideWhenUsed/>
    <w:rsid w:val="00326F90"/>
    <w:pPr>
      <w:numPr>
        <w:numId w:val="5"/>
      </w:numPr>
      <w:contextualSpacing/>
    </w:pPr>
  </w:style>
  <w:style w:type="paragraph" w:styleId="Lijstnummering2">
    <w:name w:val="List Number 2"/>
    <w:basedOn w:val="Standaard"/>
    <w:uiPriority w:val="99"/>
    <w:unhideWhenUsed/>
    <w:rsid w:val="0029639D"/>
    <w:pPr>
      <w:numPr>
        <w:numId w:val="6"/>
      </w:numPr>
      <w:contextualSpacing/>
    </w:pPr>
  </w:style>
  <w:style w:type="paragraph" w:styleId="Lijstnummering3">
    <w:name w:val="List Number 3"/>
    <w:basedOn w:val="Standaard"/>
    <w:uiPriority w:val="99"/>
    <w:unhideWhenUsed/>
    <w:rsid w:val="0029639D"/>
    <w:pPr>
      <w:numPr>
        <w:numId w:val="7"/>
      </w:numPr>
      <w:contextualSpacing/>
    </w:pPr>
  </w:style>
  <w:style w:type="paragraph" w:styleId="Lijstvoortzetting">
    <w:name w:val="List Continue"/>
    <w:basedOn w:val="Standaard"/>
    <w:uiPriority w:val="99"/>
    <w:unhideWhenUsed/>
    <w:rsid w:val="0029639D"/>
    <w:pPr>
      <w:spacing w:after="120"/>
      <w:ind w:left="360"/>
      <w:contextualSpacing/>
    </w:pPr>
  </w:style>
  <w:style w:type="paragraph" w:styleId="Lijstvoortzetting2">
    <w:name w:val="List Continue 2"/>
    <w:basedOn w:val="Standaard"/>
    <w:uiPriority w:val="99"/>
    <w:unhideWhenUsed/>
    <w:rsid w:val="0029639D"/>
    <w:pPr>
      <w:spacing w:after="120"/>
      <w:ind w:left="720"/>
      <w:contextualSpacing/>
    </w:pPr>
  </w:style>
  <w:style w:type="paragraph" w:styleId="Lijstvoortzetting3">
    <w:name w:val="List Continue 3"/>
    <w:basedOn w:val="Standaard"/>
    <w:uiPriority w:val="99"/>
    <w:unhideWhenUsed/>
    <w:rsid w:val="0029639D"/>
    <w:pPr>
      <w:spacing w:after="120"/>
      <w:ind w:left="1080"/>
      <w:contextualSpacing/>
    </w:pPr>
  </w:style>
  <w:style w:type="paragraph" w:styleId="Macrotekst">
    <w:name w:val="macro"/>
    <w:link w:val="Macroteks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rsid w:val="0029639D"/>
    <w:rPr>
      <w:rFonts w:ascii="Courier" w:hAnsi="Courier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FC693F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FC693F"/>
    <w:rPr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Zwaar">
    <w:name w:val="Strong"/>
    <w:basedOn w:val="Standaardalinea-lettertype"/>
    <w:uiPriority w:val="22"/>
    <w:qFormat/>
    <w:rsid w:val="00FC693F"/>
    <w:rPr>
      <w:b/>
      <w:bCs/>
    </w:rPr>
  </w:style>
  <w:style w:type="character" w:styleId="Nadruk">
    <w:name w:val="Emphasis"/>
    <w:basedOn w:val="Standaardalinea-lettertype"/>
    <w:uiPriority w:val="20"/>
    <w:qFormat/>
    <w:rsid w:val="00FC693F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C693F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FC693F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FC693F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FC693F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C693F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C693F"/>
    <w:pPr>
      <w:outlineLvl w:val="9"/>
    </w:pPr>
  </w:style>
  <w:style w:type="table" w:styleId="Tabelraster">
    <w:name w:val="Table Grid"/>
    <w:basedOn w:val="Standaardtabe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chtelijst">
    <w:name w:val="Light List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-accent2">
    <w:name w:val="Light List Accent 2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lijst-accent3">
    <w:name w:val="Light List Accent 3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elijst-accent4">
    <w:name w:val="Light List Accent 4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chtelijst-accent5">
    <w:name w:val="Light List Accent 5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chtelijst-accent6">
    <w:name w:val="Light List Accent 6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chtraster">
    <w:name w:val="Light Grid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chtraster-accent2">
    <w:name w:val="Light Grid Accent 2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chtraster-accent3">
    <w:name w:val="Light Grid Accent 3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chtraster-accent4">
    <w:name w:val="Light Grid Accent 4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chtraster-accent5">
    <w:name w:val="Light Grid Accent 5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chtraster-accent6">
    <w:name w:val="Light Grid Accent 6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emiddeldearcering1">
    <w:name w:val="Medium Shading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Gemiddeldelijst2">
    <w:name w:val="Medium Lis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1">
    <w:name w:val="Medium Grid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emiddeldraster2">
    <w:name w:val="Medium Grid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onkerelijst">
    <w:name w:val="Dark List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onkerelijst-accent2">
    <w:name w:val="Dark List Accent 2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onkerelijst-accent3">
    <w:name w:val="Dark List Accent 3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onkerelijst-accent4">
    <w:name w:val="Dark List Accent 4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onkerelijst-accent5">
    <w:name w:val="Dark List Accent 5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onkerelijst-accent6">
    <w:name w:val="Dark List Accent 6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leurrijkearcering">
    <w:name w:val="Colorful Shading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leurrijkraster">
    <w:name w:val="Colorful Grid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1BFC960C95541A42B979539600E30" ma:contentTypeVersion="13" ma:contentTypeDescription="Een nieuw document maken." ma:contentTypeScope="" ma:versionID="2d20ec1f913988772aff6dd578ce735f">
  <xsd:schema xmlns:xsd="http://www.w3.org/2001/XMLSchema" xmlns:xs="http://www.w3.org/2001/XMLSchema" xmlns:p="http://schemas.microsoft.com/office/2006/metadata/properties" xmlns:ns2="62e2fabc-4c46-4d07-8ef1-06f97854dd6e" xmlns:ns3="e19ec58c-2e49-45aa-aaed-a3083d7e7ae1" targetNamespace="http://schemas.microsoft.com/office/2006/metadata/properties" ma:root="true" ma:fieldsID="87333af4224490c115d6f3b74572fb4d" ns2:_="" ns3:_="">
    <xsd:import namespace="62e2fabc-4c46-4d07-8ef1-06f97854dd6e"/>
    <xsd:import namespace="e19ec58c-2e49-45aa-aaed-a3083d7e7a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e2fabc-4c46-4d07-8ef1-06f97854d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0dc38ac3-5553-48f3-a03b-14e9a27855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ec58c-2e49-45aa-aaed-a3083d7e7a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8b20b7e-acb7-4dd8-b959-3399a5bb64a8}" ma:internalName="TaxCatchAll" ma:showField="CatchAllData" ma:web="e19ec58c-2e49-45aa-aaed-a3083d7e7a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e2fabc-4c46-4d07-8ef1-06f97854dd6e">
      <Terms xmlns="http://schemas.microsoft.com/office/infopath/2007/PartnerControls"/>
    </lcf76f155ced4ddcb4097134ff3c332f>
    <TaxCatchAll xmlns="e19ec58c-2e49-45aa-aaed-a3083d7e7ae1" xsi:nil="true"/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8C1183-F83F-48E0-B03E-47F3D59C2A98}"/>
</file>

<file path=customXml/itemProps3.xml><?xml version="1.0" encoding="utf-8"?>
<ds:datastoreItem xmlns:ds="http://schemas.openxmlformats.org/officeDocument/2006/customXml" ds:itemID="{EBB683C8-9D5E-43AE-984A-51FCB047F287}"/>
</file>

<file path=customXml/itemProps4.xml><?xml version="1.0" encoding="utf-8"?>
<ds:datastoreItem xmlns:ds="http://schemas.openxmlformats.org/officeDocument/2006/customXml" ds:itemID="{21C260E1-195C-4C91-BC58-A3EF36D604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Suraj Shiamrai</cp:lastModifiedBy>
  <cp:revision>2</cp:revision>
  <dcterms:created xsi:type="dcterms:W3CDTF">2013-12-23T23:15:00Z</dcterms:created>
  <dcterms:modified xsi:type="dcterms:W3CDTF">2025-06-12T20:11:00Z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0x01010078F1BFC960C95541A42B979539600E30</vt:lpwstr>
  </property>
</Properties>
</file>